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BC95-AJTT-HN-GTC-long</w:t>
      </w:r>
    </w:p>
    <w:p>
      <w:pPr>
        <w:pStyle w:val="Subtitle"/>
      </w:pPr>
      <w:r>
        <w:t/>
      </w:r>
      <w:r>
        <w:t xml:space="preserve"/>
      </w:r>
      <w:r>
        <w:t xml:space="preserve">SFACD BC95-AJTT-HN-GTC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-3.516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-3.516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-3.516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-3.516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BC95-AJTT-HN-GTC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.0065753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.0065753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.0065753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.0939592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.0939592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.0939592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.0548028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.0548028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.0548028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6.21e-23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2.60e-20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1.09e-17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4.57e-15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1.91e-12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8.02e-10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3.36e-07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.0001409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.0590368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.0065753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.0002993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.0007591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.0019251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.0048825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.0123828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.0314052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.0796494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.2020056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.5123235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.0939592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.0002993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.0004403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.0011166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.0028318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.0071821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.018215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.0461966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.1171634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.2972012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.0534142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.0548028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/>
      </w:r>
      <w:r>
        <w:t xml:space="preserve"/>
      </w:r>
      <w:r>
        <w:t xml:space="preserve">SFATLG BC95-AJTT-HN-GTC long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-29.548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-45.843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-67.632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6.415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15.288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29.933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12.833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-4.100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23.079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31.812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9.753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-3.484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10.034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11.390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-14.749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-8.521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10.698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-50.290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-59.931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-99.523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14.727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-30.377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-8.598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-24.248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8.591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-40.747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-53.367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-85.523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8.685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-44.223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-61.946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-97.484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-26.131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-74.769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-101.342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-23.764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-78.098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-101.970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13.698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-22.078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-11.904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-20.284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4.397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-27.022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-61.391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-84.016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-65.964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-92.408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-25.275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-50.604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-68.894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5.589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-15.820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-33.526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-43.757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12.963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-33.501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-30.704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-51.243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-29.548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-45.843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-67.632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BC95-AJTT-HN-GTC long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BC95-AJTT-HN-GTC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.0006931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.0006931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.0006931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.0164996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.0164996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.0164996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.0098332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.0098332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.0098332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.0062372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4.42e-07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3.13e-11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2.22e-15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1.57e-19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1.11e-23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7.89e-28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5.59e-32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3.96e-36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.0006931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.1483284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.0001682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1.91e-07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2.16e-10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2.45e-13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2.78e-16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3.15e-19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3.57e-22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4.05e-25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.0164996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.1433841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.002518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2.84e-07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1.40e-10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1.46e-13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1.65e-16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1.86e-19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2.11e-22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2.40e-25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3.76e-36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.0098332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